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3F3F" w:rsidRPr="00863F3F" w:rsidRDefault="00863F3F" w:rsidP="00863F3F">
      <w:pPr>
        <w:rPr>
          <w:rFonts w:asciiTheme="majorHAnsi" w:eastAsia="Times New Roman" w:hAnsiTheme="majorHAnsi" w:cstheme="majorHAnsi"/>
          <w:bCs/>
          <w:caps/>
          <w:color w:val="000000"/>
          <w:sz w:val="27"/>
          <w:szCs w:val="27"/>
          <w:lang w:eastAsia="de-CH"/>
        </w:rPr>
      </w:pPr>
      <w:r w:rsidRPr="00863F3F">
        <w:rPr>
          <w:rFonts w:asciiTheme="majorHAnsi" w:eastAsia="Times New Roman" w:hAnsiTheme="majorHAnsi" w:cstheme="majorHAnsi"/>
          <w:bCs/>
          <w:caps/>
          <w:color w:val="000000"/>
          <w:sz w:val="27"/>
          <w:szCs w:val="27"/>
          <w:lang w:eastAsia="de-CH"/>
        </w:rPr>
        <w:t>HOLSTEIN MILCHKÜHE</w:t>
      </w:r>
    </w:p>
    <w:p w:rsidR="00863F3F" w:rsidRPr="00863F3F" w:rsidRDefault="00863F3F" w:rsidP="00863F3F">
      <w:pPr>
        <w:rPr>
          <w:rFonts w:asciiTheme="majorHAnsi" w:eastAsia="Times New Roman" w:hAnsiTheme="majorHAnsi" w:cstheme="majorHAnsi"/>
          <w:bCs/>
          <w:caps/>
          <w:color w:val="000000"/>
          <w:sz w:val="27"/>
          <w:szCs w:val="27"/>
          <w:lang w:eastAsia="de-CH"/>
        </w:rPr>
      </w:pPr>
      <w:r w:rsidRPr="00863F3F">
        <w:rPr>
          <w:rFonts w:asciiTheme="majorHAnsi" w:eastAsia="Times New Roman" w:hAnsiTheme="majorHAnsi" w:cstheme="majorHAnsi"/>
          <w:bCs/>
          <w:caps/>
          <w:color w:val="000000"/>
          <w:sz w:val="27"/>
          <w:szCs w:val="27"/>
          <w:lang w:eastAsia="de-CH"/>
        </w:rPr>
        <w:t>nach «Die Bakchen» von Euripides</w:t>
      </w:r>
      <w:r w:rsidRPr="00863F3F">
        <w:rPr>
          <w:rFonts w:asciiTheme="majorHAnsi" w:eastAsia="Times New Roman" w:hAnsiTheme="majorHAnsi" w:cstheme="majorHAnsi"/>
          <w:bCs/>
          <w:caps/>
          <w:color w:val="000000"/>
          <w:sz w:val="27"/>
          <w:szCs w:val="27"/>
          <w:lang w:eastAsia="de-CH"/>
        </w:rPr>
        <w:br/>
        <w:t>von Satoko Ichihara</w:t>
      </w:r>
      <w:r w:rsidRPr="00863F3F">
        <w:rPr>
          <w:rFonts w:asciiTheme="majorHAnsi" w:eastAsia="Times New Roman" w:hAnsiTheme="majorHAnsi" w:cstheme="majorHAnsi"/>
          <w:bCs/>
          <w:caps/>
          <w:color w:val="000000"/>
          <w:sz w:val="27"/>
          <w:szCs w:val="27"/>
          <w:lang w:eastAsia="de-CH"/>
        </w:rPr>
        <w:br/>
        <w:t>aus dem Japanischen von Otone Sato</w:t>
      </w:r>
      <w:r w:rsidRPr="00863F3F">
        <w:rPr>
          <w:rFonts w:asciiTheme="majorHAnsi" w:eastAsia="Times New Roman" w:hAnsiTheme="majorHAnsi" w:cstheme="majorHAnsi"/>
          <w:bCs/>
          <w:caps/>
          <w:color w:val="000000"/>
          <w:sz w:val="27"/>
          <w:szCs w:val="27"/>
          <w:lang w:eastAsia="de-CH"/>
        </w:rPr>
        <w:br/>
        <w:t>REGIE: Satoko Ichihara</w:t>
      </w:r>
    </w:p>
    <w:p w:rsidR="00863F3F" w:rsidRPr="00863F3F" w:rsidRDefault="00863F3F" w:rsidP="00863F3F">
      <w:pPr>
        <w:rPr>
          <w:rFonts w:asciiTheme="majorHAnsi" w:eastAsia="Times New Roman" w:hAnsiTheme="majorHAnsi" w:cstheme="majorHAnsi"/>
          <w:bCs/>
          <w:caps/>
          <w:color w:val="000000"/>
          <w:sz w:val="27"/>
          <w:szCs w:val="27"/>
          <w:lang w:eastAsia="de-CH"/>
        </w:rPr>
      </w:pPr>
      <w:r w:rsidRPr="00863F3F">
        <w:rPr>
          <w:rFonts w:asciiTheme="majorHAnsi" w:eastAsia="Times New Roman" w:hAnsiTheme="majorHAnsi" w:cstheme="majorHAnsi"/>
          <w:bCs/>
          <w:caps/>
          <w:color w:val="000000"/>
          <w:sz w:val="27"/>
          <w:szCs w:val="27"/>
          <w:lang w:eastAsia="de-CH"/>
        </w:rPr>
        <w:t>PFAUEN</w:t>
      </w:r>
      <w:r w:rsidRPr="00863F3F">
        <w:rPr>
          <w:rFonts w:asciiTheme="majorHAnsi" w:eastAsia="Times New Roman" w:hAnsiTheme="majorHAnsi" w:cstheme="majorHAnsi"/>
          <w:bCs/>
          <w:caps/>
          <w:color w:val="000000"/>
          <w:sz w:val="27"/>
          <w:szCs w:val="27"/>
          <w:lang w:eastAsia="de-CH"/>
        </w:rPr>
        <w:br/>
        <w:t>SCHWEIZER ERSTAUFFÜHRUNG: 18.10.2025</w:t>
      </w:r>
      <w:r w:rsidRPr="00863F3F">
        <w:rPr>
          <w:rFonts w:asciiTheme="majorHAnsi" w:eastAsia="Times New Roman" w:hAnsiTheme="majorHAnsi" w:cstheme="majorHAnsi"/>
          <w:bCs/>
          <w:caps/>
          <w:color w:val="000000"/>
          <w:sz w:val="27"/>
          <w:szCs w:val="27"/>
          <w:lang w:eastAsia="de-CH"/>
        </w:rPr>
        <w:br/>
        <w:t>Altersempfehlung ab 16 Jahren</w:t>
      </w:r>
      <w:r w:rsidRPr="00863F3F">
        <w:rPr>
          <w:rFonts w:asciiTheme="majorHAnsi" w:eastAsia="Times New Roman" w:hAnsiTheme="majorHAnsi" w:cstheme="majorHAnsi"/>
          <w:bCs/>
          <w:caps/>
          <w:color w:val="000000"/>
          <w:sz w:val="27"/>
          <w:szCs w:val="27"/>
          <w:lang w:eastAsia="de-CH"/>
        </w:rPr>
        <w:br/>
        <w:t>2 Stunden 15 Minuten (keine Pause)</w:t>
      </w:r>
    </w:p>
    <w:p w:rsidR="000D1AEC" w:rsidRPr="003F7F99" w:rsidRDefault="000D1AEC" w:rsidP="00986D9C">
      <w:pPr>
        <w:rPr>
          <w:sz w:val="22"/>
          <w:szCs w:val="22"/>
        </w:rPr>
      </w:pPr>
    </w:p>
    <w:p w:rsidR="00664922" w:rsidRPr="003F7F99" w:rsidRDefault="00664922" w:rsidP="00986D9C">
      <w:pPr>
        <w:rPr>
          <w:sz w:val="22"/>
          <w:szCs w:val="22"/>
        </w:rPr>
      </w:pPr>
    </w:p>
    <w:p w:rsidR="00664922" w:rsidRPr="003F7F99" w:rsidRDefault="00664922" w:rsidP="00664922">
      <w:pPr>
        <w:rPr>
          <w:rFonts w:cs="Arial"/>
          <w:color w:val="000000" w:themeColor="text1"/>
          <w:sz w:val="22"/>
          <w:szCs w:val="22"/>
        </w:rPr>
      </w:pPr>
      <w:r w:rsidRPr="003F7F99">
        <w:rPr>
          <w:rFonts w:cs="Arial"/>
          <w:color w:val="000000" w:themeColor="text1"/>
          <w:sz w:val="22"/>
          <w:szCs w:val="22"/>
        </w:rPr>
        <w:t>PRESSEFOTOS</w:t>
      </w:r>
    </w:p>
    <w:p w:rsidR="00664922" w:rsidRPr="003F7F99" w:rsidRDefault="00664922" w:rsidP="00986D9C">
      <w:pPr>
        <w:rPr>
          <w:sz w:val="22"/>
          <w:szCs w:val="22"/>
        </w:rPr>
      </w:pPr>
      <w:r w:rsidRPr="003F7F99">
        <w:rPr>
          <w:rFonts w:cs="Arial"/>
          <w:color w:val="000000" w:themeColor="text1"/>
          <w:sz w:val="22"/>
          <w:szCs w:val="22"/>
        </w:rPr>
        <w:t xml:space="preserve">© </w:t>
      </w:r>
      <w:r w:rsidR="00863F3F">
        <w:rPr>
          <w:rFonts w:asciiTheme="majorHAnsi" w:hAnsiTheme="majorHAnsi" w:cstheme="majorHAnsi"/>
          <w:color w:val="1A1918"/>
          <w:shd w:val="clear" w:color="auto" w:fill="FFFFFF"/>
        </w:rPr>
        <w:t>GINA FOLLY</w:t>
      </w:r>
    </w:p>
    <w:p w:rsidR="005C62C7" w:rsidRPr="003F7F99" w:rsidRDefault="005C62C7" w:rsidP="00986D9C">
      <w:pPr>
        <w:rPr>
          <w:sz w:val="22"/>
          <w:szCs w:val="22"/>
        </w:rPr>
      </w:pPr>
    </w:p>
    <w:p w:rsidR="005C62C7" w:rsidRPr="003F7F99" w:rsidRDefault="005C62C7" w:rsidP="00986D9C">
      <w:pPr>
        <w:rPr>
          <w:sz w:val="22"/>
          <w:szCs w:val="22"/>
        </w:rPr>
      </w:pPr>
      <w:r w:rsidRPr="003F7F99">
        <w:rPr>
          <w:sz w:val="22"/>
          <w:szCs w:val="22"/>
        </w:rPr>
        <w:t>Bildlegende Von links nach rechts:</w:t>
      </w:r>
    </w:p>
    <w:p w:rsidR="00664922" w:rsidRPr="003F7F99" w:rsidRDefault="00664922" w:rsidP="00986D9C">
      <w:pPr>
        <w:rPr>
          <w:sz w:val="22"/>
          <w:szCs w:val="22"/>
        </w:rPr>
      </w:pPr>
    </w:p>
    <w:p w:rsidR="005C62C7" w:rsidRPr="00791622" w:rsidRDefault="005C62C7" w:rsidP="00986D9C">
      <w:pPr>
        <w:rPr>
          <w:sz w:val="22"/>
          <w:szCs w:val="22"/>
          <w:lang w:val="en-US"/>
        </w:rPr>
      </w:pPr>
    </w:p>
    <w:p w:rsidR="005C62C7" w:rsidRPr="00791622" w:rsidRDefault="005C62C7" w:rsidP="00986D9C">
      <w:pPr>
        <w:rPr>
          <w:sz w:val="22"/>
          <w:szCs w:val="22"/>
          <w:lang w:val="en-US"/>
        </w:rPr>
      </w:pPr>
    </w:p>
    <w:p w:rsidR="005C62C7" w:rsidRPr="00791622" w:rsidRDefault="005C62C7" w:rsidP="00986D9C">
      <w:pPr>
        <w:rPr>
          <w:sz w:val="22"/>
          <w:szCs w:val="22"/>
          <w:lang w:val="en-US"/>
        </w:rPr>
      </w:pPr>
    </w:p>
    <w:p w:rsidR="005C62C7" w:rsidRPr="00791622" w:rsidRDefault="005C62C7" w:rsidP="00986D9C">
      <w:pPr>
        <w:rPr>
          <w:sz w:val="22"/>
          <w:szCs w:val="22"/>
          <w:lang w:val="en-US"/>
        </w:rPr>
      </w:pPr>
    </w:p>
    <w:p w:rsidR="00863F3F" w:rsidRPr="00863F3F" w:rsidRDefault="00863F3F" w:rsidP="00863F3F">
      <w:pPr>
        <w:textAlignment w:val="baseline"/>
        <w:rPr>
          <w:rFonts w:ascii="Helvetica" w:hAnsi="Helvetica" w:cs="Helvetica"/>
          <w:caps/>
          <w:color w:val="000000"/>
          <w:sz w:val="27"/>
          <w:szCs w:val="27"/>
        </w:rPr>
      </w:pPr>
      <w:r>
        <w:rPr>
          <w:rFonts w:ascii="Helvetica" w:hAnsi="Helvetica" w:cs="Helvetica"/>
          <w:caps/>
          <w:color w:val="000000"/>
          <w:sz w:val="27"/>
          <w:szCs w:val="27"/>
        </w:rPr>
        <w:t>Regie</w:t>
      </w:r>
      <w:r>
        <w:rPr>
          <w:rFonts w:ascii="Helvetica" w:hAnsi="Helvetica" w:cs="Helvetica"/>
          <w:caps/>
          <w:color w:val="000000"/>
          <w:sz w:val="27"/>
          <w:szCs w:val="27"/>
        </w:rPr>
        <w:t xml:space="preserve"> </w:t>
      </w:r>
      <w:hyperlink r:id="rId7" w:history="1">
        <w:proofErr w:type="spellStart"/>
        <w:r>
          <w:rPr>
            <w:rStyle w:val="Hyperlink"/>
            <w:rFonts w:ascii="Helvetica" w:hAnsi="Helvetica" w:cs="Helvetica"/>
            <w:color w:val="000000"/>
            <w:sz w:val="27"/>
            <w:szCs w:val="27"/>
            <w:bdr w:val="none" w:sz="0" w:space="0" w:color="auto" w:frame="1"/>
          </w:rPr>
          <w:t>Satoko</w:t>
        </w:r>
        <w:proofErr w:type="spellEnd"/>
        <w:r>
          <w:rPr>
            <w:rStyle w:val="Hyperlink"/>
            <w:rFonts w:ascii="Helvetica" w:hAnsi="Helvetica" w:cs="Helvetica"/>
            <w:color w:val="000000"/>
            <w:sz w:val="27"/>
            <w:szCs w:val="27"/>
            <w:bdr w:val="none" w:sz="0" w:space="0" w:color="auto" w:frame="1"/>
          </w:rPr>
          <w:t> </w:t>
        </w:r>
        <w:proofErr w:type="spellStart"/>
        <w:r>
          <w:rPr>
            <w:rStyle w:val="Hyperlink"/>
            <w:rFonts w:ascii="Helvetica" w:hAnsi="Helvetica" w:cs="Helvetica"/>
            <w:color w:val="000000"/>
            <w:sz w:val="27"/>
            <w:szCs w:val="27"/>
            <w:bdr w:val="none" w:sz="0" w:space="0" w:color="auto" w:frame="1"/>
          </w:rPr>
          <w:t>Ichihara</w:t>
        </w:r>
        <w:proofErr w:type="spellEnd"/>
      </w:hyperlink>
    </w:p>
    <w:p w:rsidR="00863F3F" w:rsidRPr="00863F3F" w:rsidRDefault="00863F3F" w:rsidP="00863F3F">
      <w:pPr>
        <w:textAlignment w:val="baseline"/>
        <w:rPr>
          <w:rFonts w:ascii="Helvetica" w:hAnsi="Helvetica" w:cs="Helvetica"/>
          <w:caps/>
          <w:color w:val="000000"/>
          <w:sz w:val="27"/>
          <w:szCs w:val="27"/>
        </w:rPr>
      </w:pPr>
      <w:r>
        <w:rPr>
          <w:rFonts w:ascii="Helvetica" w:hAnsi="Helvetica" w:cs="Helvetica"/>
          <w:caps/>
          <w:color w:val="000000"/>
          <w:sz w:val="27"/>
          <w:szCs w:val="27"/>
        </w:rPr>
        <w:t>Bühne</w:t>
      </w:r>
      <w:r>
        <w:rPr>
          <w:rFonts w:ascii="Helvetica" w:hAnsi="Helvetica" w:cs="Helvetica"/>
          <w:caps/>
          <w:color w:val="000000"/>
          <w:sz w:val="27"/>
          <w:szCs w:val="27"/>
        </w:rPr>
        <w:t xml:space="preserve"> </w:t>
      </w:r>
      <w:hyperlink r:id="rId8" w:history="1">
        <w:r>
          <w:rPr>
            <w:rStyle w:val="Hyperlink"/>
            <w:rFonts w:ascii="Helvetica" w:hAnsi="Helvetica" w:cs="Helvetica"/>
            <w:color w:val="000000"/>
            <w:sz w:val="27"/>
            <w:szCs w:val="27"/>
            <w:bdr w:val="none" w:sz="0" w:space="0" w:color="auto" w:frame="1"/>
          </w:rPr>
          <w:t>Lena Newton</w:t>
        </w:r>
      </w:hyperlink>
    </w:p>
    <w:p w:rsidR="00863F3F" w:rsidRPr="00863F3F" w:rsidRDefault="00863F3F" w:rsidP="00863F3F">
      <w:pPr>
        <w:textAlignment w:val="baseline"/>
        <w:rPr>
          <w:rFonts w:ascii="Helvetica" w:hAnsi="Helvetica" w:cs="Helvetica"/>
          <w:caps/>
          <w:color w:val="000000"/>
          <w:sz w:val="27"/>
          <w:szCs w:val="27"/>
        </w:rPr>
      </w:pPr>
      <w:r>
        <w:rPr>
          <w:rFonts w:ascii="Helvetica" w:hAnsi="Helvetica" w:cs="Helvetica"/>
          <w:caps/>
          <w:color w:val="000000"/>
          <w:sz w:val="27"/>
          <w:szCs w:val="27"/>
        </w:rPr>
        <w:t>Kostüme</w:t>
      </w:r>
      <w:r>
        <w:rPr>
          <w:rFonts w:ascii="Helvetica" w:hAnsi="Helvetica" w:cs="Helvetica"/>
          <w:caps/>
          <w:color w:val="000000"/>
          <w:sz w:val="27"/>
          <w:szCs w:val="27"/>
        </w:rPr>
        <w:t xml:space="preserve"> </w:t>
      </w:r>
      <w:hyperlink r:id="rId9" w:history="1">
        <w:r>
          <w:rPr>
            <w:rStyle w:val="Hyperlink"/>
            <w:rFonts w:ascii="Helvetica" w:hAnsi="Helvetica" w:cs="Helvetica"/>
            <w:color w:val="000000"/>
            <w:sz w:val="27"/>
            <w:szCs w:val="27"/>
            <w:bdr w:val="none" w:sz="0" w:space="0" w:color="auto" w:frame="1"/>
          </w:rPr>
          <w:t>Belle Santos</w:t>
        </w:r>
      </w:hyperlink>
    </w:p>
    <w:p w:rsidR="00863F3F" w:rsidRPr="00863F3F" w:rsidRDefault="00863F3F" w:rsidP="00863F3F">
      <w:pPr>
        <w:textAlignment w:val="baseline"/>
        <w:rPr>
          <w:rFonts w:ascii="Helvetica" w:hAnsi="Helvetica" w:cs="Helvetica"/>
          <w:caps/>
          <w:color w:val="000000"/>
          <w:sz w:val="27"/>
          <w:szCs w:val="27"/>
        </w:rPr>
      </w:pPr>
      <w:r>
        <w:rPr>
          <w:rFonts w:ascii="Helvetica" w:hAnsi="Helvetica" w:cs="Helvetica"/>
          <w:caps/>
          <w:color w:val="000000"/>
          <w:sz w:val="27"/>
          <w:szCs w:val="27"/>
        </w:rPr>
        <w:t>Musik</w:t>
      </w:r>
      <w:r>
        <w:rPr>
          <w:rFonts w:ascii="Helvetica" w:hAnsi="Helvetica" w:cs="Helvetica"/>
          <w:caps/>
          <w:color w:val="000000"/>
          <w:sz w:val="27"/>
          <w:szCs w:val="27"/>
        </w:rPr>
        <w:t xml:space="preserve"> </w:t>
      </w:r>
      <w:hyperlink r:id="rId10" w:history="1">
        <w:proofErr w:type="spellStart"/>
        <w:r>
          <w:rPr>
            <w:rStyle w:val="Hyperlink"/>
            <w:rFonts w:ascii="Helvetica" w:hAnsi="Helvetica" w:cs="Helvetica"/>
            <w:color w:val="000000"/>
            <w:sz w:val="27"/>
            <w:szCs w:val="27"/>
            <w:bdr w:val="none" w:sz="0" w:space="0" w:color="auto" w:frame="1"/>
          </w:rPr>
          <w:t>Zooey</w:t>
        </w:r>
        <w:proofErr w:type="spellEnd"/>
        <w:r>
          <w:rPr>
            <w:rStyle w:val="Hyperlink"/>
            <w:rFonts w:ascii="Helvetica" w:hAnsi="Helvetica" w:cs="Helvetica"/>
            <w:color w:val="000000"/>
            <w:sz w:val="27"/>
            <w:szCs w:val="27"/>
            <w:bdr w:val="none" w:sz="0" w:space="0" w:color="auto" w:frame="1"/>
          </w:rPr>
          <w:t> </w:t>
        </w:r>
        <w:proofErr w:type="spellStart"/>
        <w:r>
          <w:rPr>
            <w:rStyle w:val="Hyperlink"/>
            <w:rFonts w:ascii="Helvetica" w:hAnsi="Helvetica" w:cs="Helvetica"/>
            <w:color w:val="000000"/>
            <w:sz w:val="27"/>
            <w:szCs w:val="27"/>
            <w:bdr w:val="none" w:sz="0" w:space="0" w:color="auto" w:frame="1"/>
          </w:rPr>
          <w:t>Agro</w:t>
        </w:r>
        <w:proofErr w:type="spellEnd"/>
      </w:hyperlink>
    </w:p>
    <w:p w:rsidR="00863F3F" w:rsidRPr="00863F3F" w:rsidRDefault="00863F3F" w:rsidP="00863F3F">
      <w:pPr>
        <w:textAlignment w:val="baseline"/>
        <w:rPr>
          <w:rFonts w:ascii="Helvetica" w:hAnsi="Helvetica" w:cs="Helvetica"/>
          <w:caps/>
          <w:color w:val="000000"/>
          <w:sz w:val="27"/>
          <w:szCs w:val="27"/>
        </w:rPr>
      </w:pPr>
      <w:r>
        <w:rPr>
          <w:rFonts w:ascii="Helvetica" w:hAnsi="Helvetica" w:cs="Helvetica"/>
          <w:caps/>
          <w:color w:val="000000"/>
          <w:sz w:val="27"/>
          <w:szCs w:val="27"/>
        </w:rPr>
        <w:t>VIDEO</w:t>
      </w:r>
      <w:r>
        <w:rPr>
          <w:rFonts w:ascii="Helvetica" w:hAnsi="Helvetica" w:cs="Helvetica"/>
          <w:caps/>
          <w:color w:val="000000"/>
          <w:sz w:val="27"/>
          <w:szCs w:val="27"/>
        </w:rPr>
        <w:t xml:space="preserve"> </w:t>
      </w:r>
      <w:hyperlink r:id="rId11" w:history="1">
        <w:r>
          <w:rPr>
            <w:rStyle w:val="Hyperlink"/>
            <w:rFonts w:ascii="Helvetica" w:hAnsi="Helvetica" w:cs="Helvetica"/>
            <w:color w:val="000000"/>
            <w:sz w:val="27"/>
            <w:szCs w:val="27"/>
            <w:bdr w:val="none" w:sz="0" w:space="0" w:color="auto" w:frame="1"/>
          </w:rPr>
          <w:t>Adam Kaplan</w:t>
        </w:r>
      </w:hyperlink>
    </w:p>
    <w:p w:rsidR="00863F3F" w:rsidRPr="00863F3F" w:rsidRDefault="00863F3F" w:rsidP="00863F3F">
      <w:pPr>
        <w:textAlignment w:val="baseline"/>
        <w:rPr>
          <w:rFonts w:ascii="Helvetica" w:hAnsi="Helvetica" w:cs="Helvetica"/>
          <w:caps/>
          <w:color w:val="000000"/>
          <w:sz w:val="27"/>
          <w:szCs w:val="27"/>
        </w:rPr>
      </w:pPr>
      <w:r>
        <w:rPr>
          <w:rFonts w:ascii="Helvetica" w:hAnsi="Helvetica" w:cs="Helvetica"/>
          <w:caps/>
          <w:color w:val="000000"/>
          <w:sz w:val="27"/>
          <w:szCs w:val="27"/>
        </w:rPr>
        <w:t>Licht</w:t>
      </w:r>
      <w:r>
        <w:rPr>
          <w:rFonts w:ascii="Helvetica" w:hAnsi="Helvetica" w:cs="Helvetica"/>
          <w:caps/>
          <w:color w:val="000000"/>
          <w:sz w:val="27"/>
          <w:szCs w:val="27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bdr w:val="none" w:sz="0" w:space="0" w:color="auto" w:frame="1"/>
        </w:rPr>
        <w:t>Gerhard Patzelt</w:t>
      </w:r>
    </w:p>
    <w:p w:rsidR="00863F3F" w:rsidRPr="00863F3F" w:rsidRDefault="00863F3F" w:rsidP="00863F3F">
      <w:pPr>
        <w:textAlignment w:val="baseline"/>
        <w:rPr>
          <w:rFonts w:ascii="Helvetica" w:hAnsi="Helvetica" w:cs="Helvetica"/>
          <w:caps/>
          <w:color w:val="000000"/>
          <w:sz w:val="27"/>
          <w:szCs w:val="27"/>
        </w:rPr>
      </w:pPr>
      <w:r>
        <w:rPr>
          <w:rFonts w:ascii="Helvetica" w:hAnsi="Helvetica" w:cs="Helvetica"/>
          <w:caps/>
          <w:color w:val="000000"/>
          <w:sz w:val="27"/>
          <w:szCs w:val="27"/>
        </w:rPr>
        <w:t>Dramaturgie</w:t>
      </w:r>
      <w:r>
        <w:rPr>
          <w:rFonts w:ascii="Helvetica" w:hAnsi="Helvetica" w:cs="Helvetica"/>
          <w:caps/>
          <w:color w:val="000000"/>
          <w:sz w:val="27"/>
          <w:szCs w:val="27"/>
        </w:rPr>
        <w:t xml:space="preserve"> </w:t>
      </w:r>
      <w:hyperlink r:id="rId12" w:history="1">
        <w:proofErr w:type="spellStart"/>
        <w:r>
          <w:rPr>
            <w:rStyle w:val="Hyperlink"/>
            <w:rFonts w:ascii="Helvetica" w:hAnsi="Helvetica" w:cs="Helvetica"/>
            <w:color w:val="000000"/>
            <w:sz w:val="27"/>
            <w:szCs w:val="27"/>
            <w:bdr w:val="none" w:sz="0" w:space="0" w:color="auto" w:frame="1"/>
          </w:rPr>
          <w:t>Tarun</w:t>
        </w:r>
        <w:proofErr w:type="spellEnd"/>
        <w:r>
          <w:rPr>
            <w:rStyle w:val="Hyperlink"/>
            <w:rFonts w:ascii="Helvetica" w:hAnsi="Helvetica" w:cs="Helvetica"/>
            <w:color w:val="000000"/>
            <w:sz w:val="27"/>
            <w:szCs w:val="27"/>
            <w:bdr w:val="none" w:sz="0" w:space="0" w:color="auto" w:frame="1"/>
          </w:rPr>
          <w:t> Kade</w:t>
        </w:r>
      </w:hyperlink>
    </w:p>
    <w:p w:rsidR="00863F3F" w:rsidRPr="00863F3F" w:rsidRDefault="00863F3F" w:rsidP="00863F3F">
      <w:pPr>
        <w:textAlignment w:val="baseline"/>
        <w:rPr>
          <w:rFonts w:ascii="Helvetica" w:hAnsi="Helvetica" w:cs="Helvetica"/>
          <w:caps/>
          <w:color w:val="000000"/>
          <w:sz w:val="27"/>
          <w:szCs w:val="27"/>
        </w:rPr>
      </w:pPr>
      <w:r>
        <w:rPr>
          <w:rFonts w:ascii="Helvetica" w:hAnsi="Helvetica" w:cs="Helvetica"/>
          <w:caps/>
          <w:color w:val="000000"/>
          <w:sz w:val="27"/>
          <w:szCs w:val="27"/>
        </w:rPr>
        <w:t>Probendolmetscherin</w:t>
      </w:r>
      <w:r>
        <w:rPr>
          <w:rFonts w:ascii="Helvetica" w:hAnsi="Helvetica" w:cs="Helvetica"/>
          <w:caps/>
          <w:color w:val="000000"/>
          <w:sz w:val="27"/>
          <w:szCs w:val="27"/>
        </w:rPr>
        <w:t xml:space="preserve"> </w:t>
      </w:r>
      <w:hyperlink r:id="rId13" w:history="1">
        <w:proofErr w:type="spellStart"/>
        <w:r>
          <w:rPr>
            <w:rStyle w:val="Hyperlink"/>
            <w:rFonts w:ascii="Helvetica" w:hAnsi="Helvetica" w:cs="Helvetica"/>
            <w:color w:val="000000"/>
            <w:sz w:val="27"/>
            <w:szCs w:val="27"/>
            <w:bdr w:val="none" w:sz="0" w:space="0" w:color="auto" w:frame="1"/>
          </w:rPr>
          <w:t>Fuka</w:t>
        </w:r>
        <w:proofErr w:type="spellEnd"/>
        <w:r>
          <w:rPr>
            <w:rStyle w:val="Hyperlink"/>
            <w:rFonts w:ascii="Helvetica" w:hAnsi="Helvetica" w:cs="Helvetica"/>
            <w:color w:val="000000"/>
            <w:sz w:val="27"/>
            <w:szCs w:val="27"/>
            <w:bdr w:val="none" w:sz="0" w:space="0" w:color="auto" w:frame="1"/>
          </w:rPr>
          <w:t> </w:t>
        </w:r>
        <w:proofErr w:type="spellStart"/>
        <w:r>
          <w:rPr>
            <w:rStyle w:val="Hyperlink"/>
            <w:rFonts w:ascii="Helvetica" w:hAnsi="Helvetica" w:cs="Helvetica"/>
            <w:color w:val="000000"/>
            <w:sz w:val="27"/>
            <w:szCs w:val="27"/>
            <w:bdr w:val="none" w:sz="0" w:space="0" w:color="auto" w:frame="1"/>
          </w:rPr>
          <w:t>Arai</w:t>
        </w:r>
        <w:proofErr w:type="spellEnd"/>
      </w:hyperlink>
    </w:p>
    <w:p w:rsidR="00863F3F" w:rsidRPr="00863F3F" w:rsidRDefault="00863F3F" w:rsidP="00863F3F">
      <w:pPr>
        <w:textAlignment w:val="baseline"/>
        <w:rPr>
          <w:rFonts w:ascii="Helvetica" w:hAnsi="Helvetica" w:cs="Helvetica"/>
          <w:caps/>
          <w:color w:val="000000"/>
          <w:sz w:val="27"/>
          <w:szCs w:val="27"/>
        </w:rPr>
      </w:pPr>
      <w:r>
        <w:rPr>
          <w:rFonts w:ascii="Helvetica" w:hAnsi="Helvetica" w:cs="Helvetica"/>
          <w:caps/>
          <w:color w:val="000000"/>
          <w:sz w:val="27"/>
          <w:szCs w:val="27"/>
        </w:rPr>
        <w:t>Regieassistenz</w:t>
      </w:r>
      <w:r>
        <w:rPr>
          <w:rFonts w:ascii="Helvetica" w:hAnsi="Helvetica" w:cs="Helvetica"/>
          <w:caps/>
          <w:color w:val="000000"/>
          <w:sz w:val="27"/>
          <w:szCs w:val="27"/>
        </w:rPr>
        <w:t xml:space="preserve"> </w:t>
      </w:r>
      <w:hyperlink r:id="rId14" w:history="1">
        <w:r>
          <w:rPr>
            <w:rStyle w:val="Hyperlink"/>
            <w:rFonts w:ascii="Helvetica" w:hAnsi="Helvetica" w:cs="Helvetica"/>
            <w:color w:val="000000"/>
            <w:sz w:val="27"/>
            <w:szCs w:val="27"/>
            <w:bdr w:val="none" w:sz="0" w:space="0" w:color="auto" w:frame="1"/>
          </w:rPr>
          <w:t>Sarah-Maria Hemmerling</w:t>
        </w:r>
      </w:hyperlink>
    </w:p>
    <w:p w:rsidR="00863F3F" w:rsidRPr="00863F3F" w:rsidRDefault="00863F3F" w:rsidP="00863F3F">
      <w:pPr>
        <w:textAlignment w:val="baseline"/>
        <w:rPr>
          <w:rFonts w:ascii="Helvetica" w:hAnsi="Helvetica" w:cs="Helvetica"/>
          <w:caps/>
          <w:color w:val="000000"/>
          <w:sz w:val="27"/>
          <w:szCs w:val="27"/>
        </w:rPr>
      </w:pPr>
      <w:r>
        <w:rPr>
          <w:rFonts w:ascii="Helvetica" w:hAnsi="Helvetica" w:cs="Helvetica"/>
          <w:caps/>
          <w:color w:val="000000"/>
          <w:sz w:val="27"/>
          <w:szCs w:val="27"/>
        </w:rPr>
        <w:t>Bühnenbildassistenz</w:t>
      </w:r>
      <w:r>
        <w:rPr>
          <w:rFonts w:ascii="Helvetica" w:hAnsi="Helvetica" w:cs="Helvetica"/>
          <w:caps/>
          <w:color w:val="000000"/>
          <w:sz w:val="27"/>
          <w:szCs w:val="27"/>
        </w:rPr>
        <w:t xml:space="preserve"> </w:t>
      </w:r>
      <w:hyperlink r:id="rId15" w:history="1">
        <w:proofErr w:type="spellStart"/>
        <w:r>
          <w:rPr>
            <w:rStyle w:val="Hyperlink"/>
            <w:rFonts w:ascii="Helvetica" w:hAnsi="Helvetica" w:cs="Helvetica"/>
            <w:color w:val="000000"/>
            <w:sz w:val="27"/>
            <w:szCs w:val="27"/>
            <w:bdr w:val="none" w:sz="0" w:space="0" w:color="auto" w:frame="1"/>
          </w:rPr>
          <w:t>Malin</w:t>
        </w:r>
        <w:proofErr w:type="spellEnd"/>
        <w:r>
          <w:rPr>
            <w:rStyle w:val="Hyperlink"/>
            <w:rFonts w:ascii="Helvetica" w:hAnsi="Helvetica" w:cs="Helvetica"/>
            <w:color w:val="000000"/>
            <w:sz w:val="27"/>
            <w:szCs w:val="27"/>
            <w:bdr w:val="none" w:sz="0" w:space="0" w:color="auto" w:frame="1"/>
          </w:rPr>
          <w:t> Speicher</w:t>
        </w:r>
      </w:hyperlink>
    </w:p>
    <w:p w:rsidR="00863F3F" w:rsidRPr="00863F3F" w:rsidRDefault="00863F3F" w:rsidP="00863F3F">
      <w:pPr>
        <w:textAlignment w:val="baseline"/>
        <w:rPr>
          <w:rFonts w:ascii="Helvetica" w:hAnsi="Helvetica" w:cs="Helvetica"/>
          <w:caps/>
          <w:color w:val="000000"/>
          <w:sz w:val="27"/>
          <w:szCs w:val="27"/>
        </w:rPr>
      </w:pPr>
      <w:r>
        <w:rPr>
          <w:rFonts w:ascii="Helvetica" w:hAnsi="Helvetica" w:cs="Helvetica"/>
          <w:caps/>
          <w:color w:val="000000"/>
          <w:sz w:val="27"/>
          <w:szCs w:val="27"/>
        </w:rPr>
        <w:t>Kostümbildassistenz</w:t>
      </w:r>
      <w:r>
        <w:rPr>
          <w:rFonts w:ascii="Helvetica" w:hAnsi="Helvetica" w:cs="Helvetica"/>
          <w:caps/>
          <w:color w:val="000000"/>
          <w:sz w:val="27"/>
          <w:szCs w:val="27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bdr w:val="none" w:sz="0" w:space="0" w:color="auto" w:frame="1"/>
        </w:rPr>
        <w:t>Robin Bode</w:t>
      </w:r>
    </w:p>
    <w:p w:rsidR="00863F3F" w:rsidRPr="00863F3F" w:rsidRDefault="00863F3F" w:rsidP="00863F3F">
      <w:pPr>
        <w:textAlignment w:val="baseline"/>
        <w:rPr>
          <w:rFonts w:ascii="Helvetica" w:hAnsi="Helvetica" w:cs="Helvetica"/>
          <w:caps/>
          <w:color w:val="000000"/>
          <w:sz w:val="27"/>
          <w:szCs w:val="27"/>
        </w:rPr>
      </w:pPr>
      <w:r>
        <w:rPr>
          <w:rFonts w:ascii="Helvetica" w:hAnsi="Helvetica" w:cs="Helvetica"/>
          <w:caps/>
          <w:color w:val="000000"/>
          <w:sz w:val="27"/>
          <w:szCs w:val="27"/>
        </w:rPr>
        <w:t>Dramaturgieassistenz</w:t>
      </w:r>
      <w:r>
        <w:rPr>
          <w:rFonts w:ascii="Helvetica" w:hAnsi="Helvetica" w:cs="Helvetica"/>
          <w:caps/>
          <w:color w:val="000000"/>
          <w:sz w:val="27"/>
          <w:szCs w:val="27"/>
        </w:rPr>
        <w:t xml:space="preserve"> </w:t>
      </w:r>
      <w:hyperlink r:id="rId16" w:history="1">
        <w:r>
          <w:rPr>
            <w:rStyle w:val="Hyperlink"/>
            <w:rFonts w:ascii="Helvetica" w:hAnsi="Helvetica" w:cs="Helvetica"/>
            <w:color w:val="000000"/>
            <w:sz w:val="27"/>
            <w:szCs w:val="27"/>
            <w:bdr w:val="none" w:sz="0" w:space="0" w:color="auto" w:frame="1"/>
          </w:rPr>
          <w:t>Lisa Walder</w:t>
        </w:r>
      </w:hyperlink>
    </w:p>
    <w:p w:rsidR="00863F3F" w:rsidRPr="00863F3F" w:rsidRDefault="00863F3F" w:rsidP="00863F3F">
      <w:pPr>
        <w:textAlignment w:val="baseline"/>
        <w:rPr>
          <w:rFonts w:ascii="Helvetica" w:hAnsi="Helvetica" w:cs="Helvetica"/>
          <w:caps/>
          <w:color w:val="000000"/>
          <w:sz w:val="27"/>
          <w:szCs w:val="27"/>
        </w:rPr>
      </w:pPr>
      <w:r>
        <w:rPr>
          <w:rFonts w:ascii="Helvetica" w:hAnsi="Helvetica" w:cs="Helvetica"/>
          <w:caps/>
          <w:color w:val="000000"/>
          <w:sz w:val="27"/>
          <w:szCs w:val="27"/>
        </w:rPr>
        <w:t>REGIEHOSPITANZ</w:t>
      </w:r>
      <w:r>
        <w:rPr>
          <w:rFonts w:ascii="Helvetica" w:hAnsi="Helvetica" w:cs="Helvetica"/>
          <w:caps/>
          <w:color w:val="000000"/>
          <w:sz w:val="27"/>
          <w:szCs w:val="27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bdr w:val="none" w:sz="0" w:space="0" w:color="auto" w:frame="1"/>
        </w:rPr>
        <w:t>Leonard Wohlgemuth</w:t>
      </w:r>
    </w:p>
    <w:p w:rsidR="00863F3F" w:rsidRPr="00863F3F" w:rsidRDefault="00863F3F" w:rsidP="00863F3F">
      <w:pPr>
        <w:textAlignment w:val="baseline"/>
        <w:rPr>
          <w:rFonts w:ascii="Helvetica" w:hAnsi="Helvetica" w:cs="Helvetica"/>
          <w:caps/>
          <w:color w:val="000000"/>
          <w:sz w:val="27"/>
          <w:szCs w:val="27"/>
        </w:rPr>
      </w:pPr>
      <w:r>
        <w:rPr>
          <w:rFonts w:ascii="Helvetica" w:hAnsi="Helvetica" w:cs="Helvetica"/>
          <w:caps/>
          <w:color w:val="000000"/>
          <w:sz w:val="27"/>
          <w:szCs w:val="27"/>
        </w:rPr>
        <w:t>Bühnenbildhospitanz</w:t>
      </w:r>
      <w:r>
        <w:rPr>
          <w:rFonts w:ascii="Helvetica" w:hAnsi="Helvetica" w:cs="Helvetica"/>
          <w:caps/>
          <w:color w:val="000000"/>
          <w:sz w:val="27"/>
          <w:szCs w:val="27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bdr w:val="none" w:sz="0" w:space="0" w:color="auto" w:frame="1"/>
        </w:rPr>
        <w:t>Beatriz </w:t>
      </w:r>
      <w:proofErr w:type="spellStart"/>
      <w:r>
        <w:rPr>
          <w:rFonts w:ascii="Helvetica" w:hAnsi="Helvetica" w:cs="Helvetica"/>
          <w:color w:val="000000"/>
          <w:sz w:val="27"/>
          <w:szCs w:val="27"/>
          <w:bdr w:val="none" w:sz="0" w:space="0" w:color="auto" w:frame="1"/>
        </w:rPr>
        <w:t>Calvo</w:t>
      </w:r>
      <w:proofErr w:type="spellEnd"/>
    </w:p>
    <w:p w:rsidR="00863F3F" w:rsidRPr="00863F3F" w:rsidRDefault="00863F3F" w:rsidP="00863F3F">
      <w:pPr>
        <w:textAlignment w:val="baseline"/>
        <w:rPr>
          <w:rFonts w:ascii="Helvetica" w:hAnsi="Helvetica" w:cs="Helvetica"/>
          <w:caps/>
          <w:color w:val="000000"/>
          <w:sz w:val="27"/>
          <w:szCs w:val="27"/>
        </w:rPr>
      </w:pPr>
      <w:r>
        <w:rPr>
          <w:rFonts w:ascii="Helvetica" w:hAnsi="Helvetica" w:cs="Helvetica"/>
          <w:caps/>
          <w:color w:val="000000"/>
          <w:sz w:val="27"/>
          <w:szCs w:val="27"/>
        </w:rPr>
        <w:t>Kostümbildhospitanz</w:t>
      </w:r>
      <w:r>
        <w:rPr>
          <w:rFonts w:ascii="Helvetica" w:hAnsi="Helvetica" w:cs="Helvetica"/>
          <w:caps/>
          <w:color w:val="000000"/>
          <w:sz w:val="27"/>
          <w:szCs w:val="27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7"/>
          <w:szCs w:val="27"/>
          <w:bdr w:val="none" w:sz="0" w:space="0" w:color="auto" w:frame="1"/>
        </w:rPr>
        <w:t>Namiki</w:t>
      </w:r>
      <w:proofErr w:type="spellEnd"/>
      <w:r>
        <w:rPr>
          <w:rFonts w:ascii="Helvetica" w:hAnsi="Helvetica" w:cs="Helvetica"/>
          <w:color w:val="000000"/>
          <w:sz w:val="27"/>
          <w:szCs w:val="27"/>
          <w:bdr w:val="none" w:sz="0" w:space="0" w:color="auto" w:frame="1"/>
        </w:rPr>
        <w:t> </w:t>
      </w:r>
      <w:proofErr w:type="spellStart"/>
      <w:r>
        <w:rPr>
          <w:rFonts w:ascii="Helvetica" w:hAnsi="Helvetica" w:cs="Helvetica"/>
          <w:color w:val="000000"/>
          <w:sz w:val="27"/>
          <w:szCs w:val="27"/>
          <w:bdr w:val="none" w:sz="0" w:space="0" w:color="auto" w:frame="1"/>
        </w:rPr>
        <w:t>Wada</w:t>
      </w:r>
      <w:proofErr w:type="spellEnd"/>
    </w:p>
    <w:p w:rsidR="00863F3F" w:rsidRPr="00863F3F" w:rsidRDefault="00863F3F" w:rsidP="00863F3F">
      <w:pPr>
        <w:textAlignment w:val="baseline"/>
        <w:rPr>
          <w:rFonts w:ascii="Helvetica" w:hAnsi="Helvetica" w:cs="Helvetica"/>
          <w:caps/>
          <w:color w:val="000000"/>
          <w:sz w:val="27"/>
          <w:szCs w:val="27"/>
        </w:rPr>
      </w:pPr>
      <w:r>
        <w:rPr>
          <w:rFonts w:ascii="Helvetica" w:hAnsi="Helvetica" w:cs="Helvetica"/>
          <w:caps/>
          <w:color w:val="000000"/>
          <w:sz w:val="27"/>
          <w:szCs w:val="27"/>
        </w:rPr>
        <w:t>Dramaturgiehospitanz</w:t>
      </w:r>
      <w:r>
        <w:rPr>
          <w:rFonts w:ascii="Helvetica" w:hAnsi="Helvetica" w:cs="Helvetica"/>
          <w:caps/>
          <w:color w:val="000000"/>
          <w:sz w:val="27"/>
          <w:szCs w:val="27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bdr w:val="none" w:sz="0" w:space="0" w:color="auto" w:frame="1"/>
        </w:rPr>
        <w:t>Lucia Salomé </w:t>
      </w:r>
      <w:proofErr w:type="spellStart"/>
      <w:r>
        <w:rPr>
          <w:rFonts w:ascii="Helvetica" w:hAnsi="Helvetica" w:cs="Helvetica"/>
          <w:color w:val="000000"/>
          <w:sz w:val="27"/>
          <w:szCs w:val="27"/>
          <w:bdr w:val="none" w:sz="0" w:space="0" w:color="auto" w:frame="1"/>
        </w:rPr>
        <w:t>Gränicher</w:t>
      </w:r>
      <w:proofErr w:type="spellEnd"/>
    </w:p>
    <w:p w:rsidR="00863F3F" w:rsidRPr="00863F3F" w:rsidRDefault="00863F3F" w:rsidP="00863F3F">
      <w:pPr>
        <w:textAlignment w:val="baseline"/>
        <w:rPr>
          <w:rFonts w:ascii="Helvetica" w:hAnsi="Helvetica" w:cs="Helvetica"/>
          <w:caps/>
          <w:color w:val="000000"/>
          <w:sz w:val="27"/>
          <w:szCs w:val="27"/>
        </w:rPr>
      </w:pPr>
      <w:r>
        <w:rPr>
          <w:rFonts w:ascii="Helvetica" w:hAnsi="Helvetica" w:cs="Helvetica"/>
          <w:caps/>
          <w:color w:val="000000"/>
          <w:sz w:val="27"/>
          <w:szCs w:val="27"/>
        </w:rPr>
        <w:t>VERFOLGERSTATISTERIE</w:t>
      </w:r>
      <w:r>
        <w:rPr>
          <w:rFonts w:ascii="Helvetica" w:hAnsi="Helvetica" w:cs="Helvetica"/>
          <w:caps/>
          <w:color w:val="000000"/>
          <w:sz w:val="27"/>
          <w:szCs w:val="27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bdr w:val="none" w:sz="0" w:space="0" w:color="auto" w:frame="1"/>
        </w:rPr>
        <w:t>Jean-Pierre Egg</w:t>
      </w:r>
    </w:p>
    <w:p w:rsidR="00863F3F" w:rsidRDefault="00863F3F" w:rsidP="00863F3F">
      <w:pPr>
        <w:textAlignment w:val="baseline"/>
        <w:rPr>
          <w:rFonts w:ascii="Helvetica" w:hAnsi="Helvetica" w:cs="Helvetica"/>
          <w:caps/>
          <w:color w:val="000000"/>
          <w:sz w:val="27"/>
          <w:szCs w:val="27"/>
        </w:rPr>
      </w:pPr>
      <w:r>
        <w:rPr>
          <w:rFonts w:ascii="Helvetica" w:hAnsi="Helvetica" w:cs="Helvetica"/>
          <w:caps/>
          <w:color w:val="000000"/>
          <w:sz w:val="27"/>
          <w:szCs w:val="27"/>
        </w:rPr>
        <w:t>Inspizienz</w:t>
      </w:r>
      <w:r>
        <w:rPr>
          <w:rFonts w:ascii="Helvetica" w:hAnsi="Helvetica" w:cs="Helvetica"/>
          <w:caps/>
          <w:color w:val="000000"/>
          <w:sz w:val="27"/>
          <w:szCs w:val="27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bdr w:val="none" w:sz="0" w:space="0" w:color="auto" w:frame="1"/>
        </w:rPr>
        <w:t>Aleksandar Sascha </w:t>
      </w:r>
      <w:proofErr w:type="spellStart"/>
      <w:r>
        <w:rPr>
          <w:rFonts w:ascii="Helvetica" w:hAnsi="Helvetica" w:cs="Helvetica"/>
          <w:color w:val="000000"/>
          <w:sz w:val="27"/>
          <w:szCs w:val="27"/>
          <w:bdr w:val="none" w:sz="0" w:space="0" w:color="auto" w:frame="1"/>
        </w:rPr>
        <w:t>Dinevski</w:t>
      </w:r>
      <w:proofErr w:type="spellEnd"/>
      <w:r w:rsidR="00394F77">
        <w:rPr>
          <w:rFonts w:ascii="Helvetica" w:hAnsi="Helvetica" w:cs="Helvetica"/>
          <w:color w:val="000000"/>
          <w:sz w:val="27"/>
          <w:szCs w:val="27"/>
        </w:rPr>
        <w:t xml:space="preserve"> </w:t>
      </w:r>
      <w:bookmarkStart w:id="0" w:name="_GoBack"/>
      <w:bookmarkEnd w:id="0"/>
      <w:proofErr w:type="spellStart"/>
      <w:r>
        <w:rPr>
          <w:rFonts w:ascii="Helvetica" w:hAnsi="Helvetica" w:cs="Helvetica"/>
          <w:color w:val="000000"/>
          <w:sz w:val="27"/>
          <w:szCs w:val="27"/>
          <w:bdr w:val="none" w:sz="0" w:space="0" w:color="auto" w:frame="1"/>
        </w:rPr>
        <w:t>Desirée</w:t>
      </w:r>
      <w:proofErr w:type="spellEnd"/>
      <w:r>
        <w:rPr>
          <w:rFonts w:ascii="Helvetica" w:hAnsi="Helvetica" w:cs="Helvetica"/>
          <w:color w:val="000000"/>
          <w:sz w:val="27"/>
          <w:szCs w:val="27"/>
          <w:bdr w:val="none" w:sz="0" w:space="0" w:color="auto" w:frame="1"/>
        </w:rPr>
        <w:t> Neumann</w:t>
      </w:r>
      <w:r>
        <w:rPr>
          <w:rFonts w:ascii="Helvetica" w:hAnsi="Helvetica" w:cs="Helvetica"/>
          <w:caps/>
          <w:color w:val="000000"/>
          <w:sz w:val="27"/>
          <w:szCs w:val="27"/>
        </w:rPr>
        <w:t xml:space="preserve"> </w:t>
      </w:r>
    </w:p>
    <w:p w:rsidR="00863F3F" w:rsidRPr="00863F3F" w:rsidRDefault="00863F3F" w:rsidP="00863F3F">
      <w:pPr>
        <w:textAlignment w:val="baseline"/>
        <w:rPr>
          <w:rFonts w:ascii="Helvetica" w:hAnsi="Helvetica" w:cs="Helvetica"/>
          <w:caps/>
          <w:color w:val="000000"/>
          <w:sz w:val="27"/>
          <w:szCs w:val="27"/>
        </w:rPr>
      </w:pPr>
      <w:r>
        <w:rPr>
          <w:rFonts w:ascii="Helvetica" w:hAnsi="Helvetica" w:cs="Helvetica"/>
          <w:caps/>
          <w:color w:val="000000"/>
          <w:sz w:val="27"/>
          <w:szCs w:val="27"/>
        </w:rPr>
        <w:t>Soufflage</w:t>
      </w:r>
      <w:r w:rsidR="00394F77">
        <w:rPr>
          <w:rFonts w:ascii="Helvetica" w:hAnsi="Helvetica" w:cs="Helvetica"/>
          <w:caps/>
          <w:color w:val="000000"/>
          <w:sz w:val="27"/>
          <w:szCs w:val="27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7"/>
          <w:szCs w:val="27"/>
          <w:bdr w:val="none" w:sz="0" w:space="0" w:color="auto" w:frame="1"/>
        </w:rPr>
        <w:t>János</w:t>
      </w:r>
      <w:proofErr w:type="spellEnd"/>
      <w:r>
        <w:rPr>
          <w:rFonts w:ascii="Helvetica" w:hAnsi="Helvetica" w:cs="Helvetica"/>
          <w:color w:val="000000"/>
          <w:sz w:val="27"/>
          <w:szCs w:val="27"/>
          <w:bdr w:val="none" w:sz="0" w:space="0" w:color="auto" w:frame="1"/>
        </w:rPr>
        <w:t xml:space="preserve"> Stefan </w:t>
      </w:r>
      <w:proofErr w:type="spellStart"/>
      <w:r>
        <w:rPr>
          <w:rFonts w:ascii="Helvetica" w:hAnsi="Helvetica" w:cs="Helvetica"/>
          <w:color w:val="000000"/>
          <w:sz w:val="27"/>
          <w:szCs w:val="27"/>
          <w:bdr w:val="none" w:sz="0" w:space="0" w:color="auto" w:frame="1"/>
        </w:rPr>
        <w:t>Buchwardt</w:t>
      </w:r>
      <w:proofErr w:type="spellEnd"/>
    </w:p>
    <w:p w:rsidR="005C62C7" w:rsidRPr="00986D9C" w:rsidRDefault="005C62C7" w:rsidP="00986D9C"/>
    <w:sectPr w:rsidR="005C62C7" w:rsidRPr="00986D9C" w:rsidSect="00ED44DA">
      <w:headerReference w:type="default" r:id="rId17"/>
      <w:headerReference w:type="first" r:id="rId18"/>
      <w:pgSz w:w="11906" w:h="16838" w:code="9"/>
      <w:pgMar w:top="618" w:right="1712" w:bottom="1418" w:left="1712" w:header="41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6D9C" w:rsidRDefault="00986D9C" w:rsidP="00C36F5B">
      <w:r>
        <w:separator/>
      </w:r>
    </w:p>
  </w:endnote>
  <w:endnote w:type="continuationSeparator" w:id="0">
    <w:p w:rsidR="00986D9C" w:rsidRDefault="00986D9C" w:rsidP="00C36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6D9C" w:rsidRDefault="00986D9C" w:rsidP="00C36F5B">
      <w:r>
        <w:separator/>
      </w:r>
    </w:p>
  </w:footnote>
  <w:footnote w:type="continuationSeparator" w:id="0">
    <w:p w:rsidR="00986D9C" w:rsidRDefault="00986D9C" w:rsidP="00C36F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51E" w:rsidRDefault="00B9351E" w:rsidP="00B9351E">
    <w:pPr>
      <w:pStyle w:val="Kopfzeile"/>
      <w:spacing w:line="20" w:lineRule="exact"/>
    </w:pPr>
    <w:bookmarkStart w:id="1" w:name="_Hlk198564857"/>
    <w:bookmarkStart w:id="2" w:name="_Hlk198564858"/>
    <w:r>
      <w:rPr>
        <w:noProof/>
        <w:lang w:eastAsia="de-CH"/>
      </w:rPr>
      <w:drawing>
        <wp:anchor distT="0" distB="0" distL="114300" distR="114300" simplePos="0" relativeHeight="251664384" behindDoc="0" locked="1" layoutInCell="1" allowOverlap="1" wp14:anchorId="77836342" wp14:editId="312FA961">
          <wp:simplePos x="0" y="0"/>
          <wp:positionH relativeFrom="page">
            <wp:posOffset>2635250</wp:posOffset>
          </wp:positionH>
          <wp:positionV relativeFrom="page">
            <wp:posOffset>9991090</wp:posOffset>
          </wp:positionV>
          <wp:extent cx="2298240" cy="461160"/>
          <wp:effectExtent l="0" t="0" r="0" b="0"/>
          <wp:wrapNone/>
          <wp:docPr id="1585342883" name="adr_rgb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5342883" name="adr_rgb_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98240" cy="461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1"/>
    <w:bookmarkEnd w:id="2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00E" w:rsidRDefault="008A1D5E" w:rsidP="00244CD5">
    <w:pPr>
      <w:pStyle w:val="Kopfzeile"/>
      <w:spacing w:after="2430"/>
    </w:pPr>
    <w:r>
      <w:rPr>
        <w:noProof/>
        <w:lang w:eastAsia="de-CH"/>
      </w:rPr>
      <w:drawing>
        <wp:anchor distT="0" distB="0" distL="114300" distR="114300" simplePos="0" relativeHeight="251661312" behindDoc="0" locked="1" layoutInCell="1" allowOverlap="1" wp14:anchorId="149918C4" wp14:editId="0D2A774E">
          <wp:simplePos x="0" y="0"/>
          <wp:positionH relativeFrom="page">
            <wp:posOffset>2635250</wp:posOffset>
          </wp:positionH>
          <wp:positionV relativeFrom="page">
            <wp:posOffset>9991090</wp:posOffset>
          </wp:positionV>
          <wp:extent cx="2298240" cy="461160"/>
          <wp:effectExtent l="0" t="0" r="0" b="0"/>
          <wp:wrapNone/>
          <wp:docPr id="1304900279" name="adr_rgb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04900279" name="adr_rgb_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98240" cy="461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CH"/>
      </w:rPr>
      <w:drawing>
        <wp:anchor distT="0" distB="0" distL="114300" distR="114300" simplePos="0" relativeHeight="251660288" behindDoc="0" locked="1" layoutInCell="1" allowOverlap="1" wp14:anchorId="78F9BF42" wp14:editId="44F1D94F">
          <wp:simplePos x="0" y="0"/>
          <wp:positionH relativeFrom="page">
            <wp:posOffset>269875</wp:posOffset>
          </wp:positionH>
          <wp:positionV relativeFrom="page">
            <wp:posOffset>144145</wp:posOffset>
          </wp:positionV>
          <wp:extent cx="7021080" cy="863640"/>
          <wp:effectExtent l="0" t="0" r="8890" b="0"/>
          <wp:wrapNone/>
          <wp:docPr id="609265729" name="logo_rgb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09265729" name="logo_rgb_1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021080" cy="863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4D1A70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7A84AEC"/>
    <w:multiLevelType w:val="multilevel"/>
    <w:tmpl w:val="5C2A26A2"/>
    <w:styleLink w:val="berschriftenListe"/>
    <w:lvl w:ilvl="0">
      <w:start w:val="1"/>
      <w:numFmt w:val="decimal"/>
      <w:pStyle w:val="berschrift1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pStyle w:val="berschrift4"/>
      <w:lvlText w:val="%1.%2.%3.%4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4">
      <w:start w:val="1"/>
      <w:numFmt w:val="decimal"/>
      <w:pStyle w:val="berschrift5"/>
      <w:lvlText w:val="%1.%2.%3.%4.%5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5">
      <w:start w:val="1"/>
      <w:numFmt w:val="decimal"/>
      <w:pStyle w:val="berschrift6"/>
      <w:lvlText w:val="%1.%2.%3.%4.%5.%6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6">
      <w:start w:val="1"/>
      <w:numFmt w:val="decimal"/>
      <w:pStyle w:val="berschrift7"/>
      <w:lvlText w:val="%1.%2.%3.%4.%5.%6.%7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decimal"/>
      <w:pStyle w:val="berschrift8"/>
      <w:lvlText w:val="%1.%2.%3.%4.%5.%6.%7.%8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decimal"/>
      <w:pStyle w:val="berschrift9"/>
      <w:lvlText w:val="%1.%2.%3.%4.%5.%6.%7.%8.%9.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2" w15:restartNumberingAfterBreak="0">
    <w:nsid w:val="1CBD45B5"/>
    <w:multiLevelType w:val="multilevel"/>
    <w:tmpl w:val="6B5AC13A"/>
    <w:styleLink w:val="AufzhlungListe"/>
    <w:lvl w:ilvl="0">
      <w:start w:val="1"/>
      <w:numFmt w:val="bullet"/>
      <w:pStyle w:val="Aufzhlungszeichen"/>
      <w:lvlText w:val="•"/>
      <w:lvlJc w:val="left"/>
      <w:pPr>
        <w:tabs>
          <w:tab w:val="num" w:pos="284"/>
        </w:tabs>
        <w:ind w:left="284" w:hanging="284"/>
      </w:pPr>
      <w:rPr>
        <w:rFonts w:ascii="Calibri" w:hAnsi="Calibri" w:hint="default"/>
      </w:rPr>
    </w:lvl>
    <w:lvl w:ilvl="1">
      <w:start w:val="1"/>
      <w:numFmt w:val="bullet"/>
      <w:lvlText w:val="•"/>
      <w:lvlJc w:val="left"/>
      <w:pPr>
        <w:tabs>
          <w:tab w:val="num" w:pos="568"/>
        </w:tabs>
        <w:ind w:left="568" w:hanging="284"/>
      </w:pPr>
      <w:rPr>
        <w:rFonts w:ascii="Calibri" w:hAnsi="Calibri" w:hint="default"/>
      </w:rPr>
    </w:lvl>
    <w:lvl w:ilvl="2">
      <w:start w:val="1"/>
      <w:numFmt w:val="bullet"/>
      <w:lvlText w:val="•"/>
      <w:lvlJc w:val="left"/>
      <w:pPr>
        <w:tabs>
          <w:tab w:val="num" w:pos="852"/>
        </w:tabs>
        <w:ind w:left="852" w:hanging="284"/>
      </w:pPr>
      <w:rPr>
        <w:rFonts w:ascii="Calibri" w:hAnsi="Calibri" w:hint="default"/>
      </w:rPr>
    </w:lvl>
    <w:lvl w:ilvl="3">
      <w:start w:val="1"/>
      <w:numFmt w:val="bullet"/>
      <w:lvlText w:val="•"/>
      <w:lvlJc w:val="left"/>
      <w:pPr>
        <w:tabs>
          <w:tab w:val="num" w:pos="1136"/>
        </w:tabs>
        <w:ind w:left="1136" w:hanging="284"/>
      </w:pPr>
      <w:rPr>
        <w:rFonts w:ascii="Calibri" w:hAnsi="Calibri" w:hint="default"/>
      </w:rPr>
    </w:lvl>
    <w:lvl w:ilvl="4">
      <w:start w:val="1"/>
      <w:numFmt w:val="bullet"/>
      <w:lvlText w:val="•"/>
      <w:lvlJc w:val="left"/>
      <w:pPr>
        <w:tabs>
          <w:tab w:val="num" w:pos="1420"/>
        </w:tabs>
        <w:ind w:left="1420" w:hanging="284"/>
      </w:pPr>
      <w:rPr>
        <w:rFonts w:ascii="Calibri" w:hAnsi="Calibri" w:hint="default"/>
      </w:rPr>
    </w:lvl>
    <w:lvl w:ilvl="5">
      <w:start w:val="1"/>
      <w:numFmt w:val="bullet"/>
      <w:lvlText w:val="•"/>
      <w:lvlJc w:val="left"/>
      <w:pPr>
        <w:tabs>
          <w:tab w:val="num" w:pos="1704"/>
        </w:tabs>
        <w:ind w:left="1704" w:hanging="284"/>
      </w:pPr>
      <w:rPr>
        <w:rFonts w:ascii="Calibri" w:hAnsi="Calibri" w:hint="default"/>
      </w:rPr>
    </w:lvl>
    <w:lvl w:ilvl="6">
      <w:start w:val="1"/>
      <w:numFmt w:val="bullet"/>
      <w:lvlText w:val="•"/>
      <w:lvlJc w:val="left"/>
      <w:pPr>
        <w:tabs>
          <w:tab w:val="num" w:pos="1988"/>
        </w:tabs>
        <w:ind w:left="1988" w:hanging="284"/>
      </w:pPr>
      <w:rPr>
        <w:rFonts w:ascii="Calibri" w:hAnsi="Calibri" w:hint="default"/>
      </w:rPr>
    </w:lvl>
    <w:lvl w:ilvl="7">
      <w:start w:val="1"/>
      <w:numFmt w:val="bullet"/>
      <w:lvlText w:val="•"/>
      <w:lvlJc w:val="left"/>
      <w:pPr>
        <w:tabs>
          <w:tab w:val="num" w:pos="2272"/>
        </w:tabs>
        <w:ind w:left="2272" w:hanging="284"/>
      </w:pPr>
      <w:rPr>
        <w:rFonts w:ascii="Calibri" w:hAnsi="Calibri" w:hint="default"/>
      </w:rPr>
    </w:lvl>
    <w:lvl w:ilvl="8">
      <w:start w:val="1"/>
      <w:numFmt w:val="bullet"/>
      <w:lvlText w:val="•"/>
      <w:lvlJc w:val="left"/>
      <w:pPr>
        <w:tabs>
          <w:tab w:val="num" w:pos="2556"/>
        </w:tabs>
        <w:ind w:left="2556" w:hanging="284"/>
      </w:pPr>
      <w:rPr>
        <w:rFonts w:ascii="Calibri" w:hAnsi="Calibri" w:hint="default"/>
      </w:rPr>
    </w:lvl>
  </w:abstractNum>
  <w:abstractNum w:abstractNumId="3" w15:restartNumberingAfterBreak="0">
    <w:nsid w:val="34AE2C7E"/>
    <w:multiLevelType w:val="multilevel"/>
    <w:tmpl w:val="6B5AC13A"/>
    <w:numStyleLink w:val="AufzhlungListe"/>
  </w:abstractNum>
  <w:abstractNum w:abstractNumId="4" w15:restartNumberingAfterBreak="0">
    <w:nsid w:val="7E386D01"/>
    <w:multiLevelType w:val="multilevel"/>
    <w:tmpl w:val="6B5AC13A"/>
    <w:numStyleLink w:val="AufzhlungListe"/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D9C"/>
    <w:rsid w:val="00024C94"/>
    <w:rsid w:val="000B60A8"/>
    <w:rsid w:val="000C042B"/>
    <w:rsid w:val="000D1AEC"/>
    <w:rsid w:val="0014700E"/>
    <w:rsid w:val="001549D8"/>
    <w:rsid w:val="00156078"/>
    <w:rsid w:val="0017443A"/>
    <w:rsid w:val="001B37BA"/>
    <w:rsid w:val="001D2FAB"/>
    <w:rsid w:val="00236EF0"/>
    <w:rsid w:val="00244CD5"/>
    <w:rsid w:val="002E2303"/>
    <w:rsid w:val="00376117"/>
    <w:rsid w:val="00394F77"/>
    <w:rsid w:val="003F7F99"/>
    <w:rsid w:val="00424482"/>
    <w:rsid w:val="0042534E"/>
    <w:rsid w:val="00426BAA"/>
    <w:rsid w:val="004444CE"/>
    <w:rsid w:val="00453F80"/>
    <w:rsid w:val="004944C8"/>
    <w:rsid w:val="004F5F41"/>
    <w:rsid w:val="005237E9"/>
    <w:rsid w:val="00546E9D"/>
    <w:rsid w:val="005C62C7"/>
    <w:rsid w:val="005F665C"/>
    <w:rsid w:val="006074CC"/>
    <w:rsid w:val="00615D9C"/>
    <w:rsid w:val="00617896"/>
    <w:rsid w:val="00664922"/>
    <w:rsid w:val="006A3F70"/>
    <w:rsid w:val="0078126D"/>
    <w:rsid w:val="00791622"/>
    <w:rsid w:val="007A0CB7"/>
    <w:rsid w:val="007C3AE8"/>
    <w:rsid w:val="007F5613"/>
    <w:rsid w:val="00801C1F"/>
    <w:rsid w:val="00863F3F"/>
    <w:rsid w:val="00882C70"/>
    <w:rsid w:val="008A1D5E"/>
    <w:rsid w:val="0093052C"/>
    <w:rsid w:val="0095195E"/>
    <w:rsid w:val="00986D9C"/>
    <w:rsid w:val="009906A4"/>
    <w:rsid w:val="00A04836"/>
    <w:rsid w:val="00A820A2"/>
    <w:rsid w:val="00A8268B"/>
    <w:rsid w:val="00A8687B"/>
    <w:rsid w:val="00B237C7"/>
    <w:rsid w:val="00B71D23"/>
    <w:rsid w:val="00B82C1A"/>
    <w:rsid w:val="00B9351E"/>
    <w:rsid w:val="00BD01E7"/>
    <w:rsid w:val="00C27D0B"/>
    <w:rsid w:val="00C36F5B"/>
    <w:rsid w:val="00C6392F"/>
    <w:rsid w:val="00D262C1"/>
    <w:rsid w:val="00D26F89"/>
    <w:rsid w:val="00D72024"/>
    <w:rsid w:val="00E161C5"/>
    <w:rsid w:val="00E6715D"/>
    <w:rsid w:val="00ED44DA"/>
    <w:rsid w:val="00F34CF6"/>
    <w:rsid w:val="00F743E1"/>
    <w:rsid w:val="00FE0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  <w14:docId w14:val="081B3A10"/>
  <w15:chartTrackingRefBased/>
  <w15:docId w15:val="{4FCE8AD4-E2A4-4D0C-B636-609B17EC5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1"/>
        <w:szCs w:val="21"/>
        <w:lang w:val="de-CH" w:eastAsia="en-US" w:bidi="ar-SA"/>
      </w:rPr>
    </w:rPrDefault>
    <w:pPrDefault>
      <w:pPr>
        <w:spacing w:line="23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82C1A"/>
  </w:style>
  <w:style w:type="paragraph" w:styleId="berschrift1">
    <w:name w:val="heading 1"/>
    <w:basedOn w:val="Standard"/>
    <w:next w:val="Standard"/>
    <w:link w:val="berschrift1Zchn"/>
    <w:uiPriority w:val="9"/>
    <w:qFormat/>
    <w:rsid w:val="00024C94"/>
    <w:pPr>
      <w:keepNext/>
      <w:keepLines/>
      <w:numPr>
        <w:numId w:val="4"/>
      </w:numPr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024C94"/>
    <w:pPr>
      <w:keepNext/>
      <w:keepLines/>
      <w:numPr>
        <w:ilvl w:val="1"/>
        <w:numId w:val="4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24C94"/>
    <w:pPr>
      <w:keepNext/>
      <w:keepLines/>
      <w:numPr>
        <w:ilvl w:val="2"/>
        <w:numId w:val="4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24C94"/>
    <w:pPr>
      <w:keepNext/>
      <w:keepLines/>
      <w:numPr>
        <w:ilvl w:val="3"/>
        <w:numId w:val="4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024C94"/>
    <w:pPr>
      <w:keepNext/>
      <w:keepLines/>
      <w:numPr>
        <w:ilvl w:val="4"/>
        <w:numId w:val="4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24C94"/>
    <w:pPr>
      <w:keepNext/>
      <w:keepLines/>
      <w:numPr>
        <w:ilvl w:val="5"/>
        <w:numId w:val="4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24C94"/>
    <w:pPr>
      <w:keepNext/>
      <w:keepLines/>
      <w:numPr>
        <w:ilvl w:val="6"/>
        <w:numId w:val="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24C94"/>
    <w:pPr>
      <w:keepNext/>
      <w:keepLines/>
      <w:numPr>
        <w:ilvl w:val="7"/>
        <w:numId w:val="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24C94"/>
    <w:pPr>
      <w:keepNext/>
      <w:keepLines/>
      <w:numPr>
        <w:ilvl w:val="8"/>
        <w:numId w:val="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B71D23"/>
    <w:tblPr>
      <w:tblCellMar>
        <w:left w:w="0" w:type="dxa"/>
        <w:right w:w="0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C36F5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36F5B"/>
  </w:style>
  <w:style w:type="paragraph" w:styleId="Fuzeile">
    <w:name w:val="footer"/>
    <w:basedOn w:val="Standard"/>
    <w:link w:val="FuzeileZchn"/>
    <w:uiPriority w:val="99"/>
    <w:unhideWhenUsed/>
    <w:rsid w:val="00C36F5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36F5B"/>
  </w:style>
  <w:style w:type="paragraph" w:styleId="Aufzhlungszeichen">
    <w:name w:val="List Bullet"/>
    <w:basedOn w:val="Standard"/>
    <w:uiPriority w:val="99"/>
    <w:unhideWhenUsed/>
    <w:qFormat/>
    <w:rsid w:val="004444CE"/>
    <w:pPr>
      <w:numPr>
        <w:numId w:val="5"/>
      </w:numPr>
    </w:pPr>
  </w:style>
  <w:style w:type="numbering" w:customStyle="1" w:styleId="AufzhlungListe">
    <w:name w:val="Aufzählung Liste"/>
    <w:uiPriority w:val="99"/>
    <w:rsid w:val="007A0CB7"/>
    <w:pPr>
      <w:numPr>
        <w:numId w:val="2"/>
      </w:numPr>
    </w:pPr>
  </w:style>
  <w:style w:type="numbering" w:customStyle="1" w:styleId="berschriftenListe">
    <w:name w:val="Überschriften Liste"/>
    <w:uiPriority w:val="99"/>
    <w:rsid w:val="00024C94"/>
    <w:pPr>
      <w:numPr>
        <w:numId w:val="4"/>
      </w:numPr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024C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24C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24C9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024C94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24C94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24C94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24C94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24C9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24C9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Platzhaltertext">
    <w:name w:val="Placeholder Text"/>
    <w:basedOn w:val="Absatz-Standardschriftart"/>
    <w:uiPriority w:val="99"/>
    <w:semiHidden/>
    <w:rsid w:val="005F665C"/>
    <w:rPr>
      <w:color w:val="666666"/>
    </w:rPr>
  </w:style>
  <w:style w:type="paragraph" w:styleId="StandardWeb">
    <w:name w:val="Normal (Web)"/>
    <w:basedOn w:val="Standard"/>
    <w:uiPriority w:val="99"/>
    <w:semiHidden/>
    <w:unhideWhenUsed/>
    <w:rsid w:val="005C62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character" w:customStyle="1" w:styleId="production-info-stage">
    <w:name w:val="production-info-stage"/>
    <w:basedOn w:val="Absatz-Standardschriftart"/>
    <w:rsid w:val="005C62C7"/>
  </w:style>
  <w:style w:type="character" w:styleId="Hyperlink">
    <w:name w:val="Hyperlink"/>
    <w:basedOn w:val="Absatz-Standardschriftart"/>
    <w:uiPriority w:val="99"/>
    <w:semiHidden/>
    <w:unhideWhenUsed/>
    <w:rsid w:val="005C62C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67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05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30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08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37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311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041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000000"/>
                        <w:right w:val="none" w:sz="0" w:space="0" w:color="auto"/>
                      </w:divBdr>
                      <w:divsChild>
                        <w:div w:id="914242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2009360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130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711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735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572542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7624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6116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78617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436558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6470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4146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43031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18692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3247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9535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68259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527526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42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8042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42034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2047874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60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6639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53058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000000"/>
                        <w:right w:val="none" w:sz="0" w:space="0" w:color="auto"/>
                      </w:divBdr>
                      <w:divsChild>
                        <w:div w:id="1528978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105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871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8453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4005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080448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7964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8412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23727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915238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3879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5798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99409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504131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344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2855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13176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678194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1525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1246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1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16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11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693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930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000000"/>
                        <w:right w:val="none" w:sz="0" w:space="0" w:color="auto"/>
                      </w:divBdr>
                      <w:divsChild>
                        <w:div w:id="1263958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167786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2193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505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38512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505781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8810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8164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5955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942953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4023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0739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71151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946355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774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8127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86022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862821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9796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5138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99560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290285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4413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0560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1570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000000"/>
                        <w:right w:val="none" w:sz="0" w:space="0" w:color="auto"/>
                      </w:divBdr>
                      <w:divsChild>
                        <w:div w:id="856890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588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4623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7847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32994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875147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3509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4543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1393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7630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4959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657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6311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468013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4821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5620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57655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950161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9204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25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132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468746">
          <w:marLeft w:val="0"/>
          <w:marRight w:val="0"/>
          <w:marTop w:val="0"/>
          <w:marBottom w:val="0"/>
          <w:divBdr>
            <w:top w:val="single" w:sz="4" w:space="0" w:color="000000"/>
            <w:left w:val="none" w:sz="0" w:space="15" w:color="auto"/>
            <w:bottom w:val="none" w:sz="0" w:space="0" w:color="auto"/>
            <w:right w:val="none" w:sz="0" w:space="15" w:color="auto"/>
          </w:divBdr>
          <w:divsChild>
            <w:div w:id="163351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63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70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3134655">
          <w:marLeft w:val="0"/>
          <w:marRight w:val="0"/>
          <w:marTop w:val="0"/>
          <w:marBottom w:val="0"/>
          <w:divBdr>
            <w:top w:val="single" w:sz="4" w:space="0" w:color="000000"/>
            <w:left w:val="none" w:sz="0" w:space="15" w:color="auto"/>
            <w:bottom w:val="none" w:sz="0" w:space="0" w:color="auto"/>
            <w:right w:val="none" w:sz="0" w:space="15" w:color="auto"/>
          </w:divBdr>
          <w:divsChild>
            <w:div w:id="190764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882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123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0610048">
          <w:marLeft w:val="0"/>
          <w:marRight w:val="0"/>
          <w:marTop w:val="0"/>
          <w:marBottom w:val="0"/>
          <w:divBdr>
            <w:top w:val="single" w:sz="4" w:space="0" w:color="000000"/>
            <w:left w:val="none" w:sz="0" w:space="15" w:color="auto"/>
            <w:bottom w:val="none" w:sz="0" w:space="0" w:color="auto"/>
            <w:right w:val="none" w:sz="0" w:space="15" w:color="auto"/>
          </w:divBdr>
          <w:divsChild>
            <w:div w:id="188416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325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107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6268414">
          <w:marLeft w:val="0"/>
          <w:marRight w:val="0"/>
          <w:marTop w:val="0"/>
          <w:marBottom w:val="0"/>
          <w:divBdr>
            <w:top w:val="single" w:sz="4" w:space="0" w:color="000000"/>
            <w:left w:val="none" w:sz="0" w:space="15" w:color="auto"/>
            <w:bottom w:val="none" w:sz="0" w:space="0" w:color="auto"/>
            <w:right w:val="none" w:sz="0" w:space="15" w:color="auto"/>
          </w:divBdr>
          <w:divsChild>
            <w:div w:id="103076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752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88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4802504">
          <w:marLeft w:val="0"/>
          <w:marRight w:val="0"/>
          <w:marTop w:val="0"/>
          <w:marBottom w:val="0"/>
          <w:divBdr>
            <w:top w:val="single" w:sz="4" w:space="0" w:color="000000"/>
            <w:left w:val="none" w:sz="0" w:space="15" w:color="auto"/>
            <w:bottom w:val="none" w:sz="0" w:space="0" w:color="auto"/>
            <w:right w:val="none" w:sz="0" w:space="15" w:color="auto"/>
          </w:divBdr>
          <w:divsChild>
            <w:div w:id="105574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871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203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9019072">
          <w:marLeft w:val="0"/>
          <w:marRight w:val="0"/>
          <w:marTop w:val="0"/>
          <w:marBottom w:val="0"/>
          <w:divBdr>
            <w:top w:val="single" w:sz="4" w:space="0" w:color="000000"/>
            <w:left w:val="none" w:sz="0" w:space="15" w:color="auto"/>
            <w:bottom w:val="none" w:sz="0" w:space="0" w:color="auto"/>
            <w:right w:val="none" w:sz="0" w:space="15" w:color="auto"/>
          </w:divBdr>
          <w:divsChild>
            <w:div w:id="116536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016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543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4659162">
          <w:marLeft w:val="0"/>
          <w:marRight w:val="0"/>
          <w:marTop w:val="0"/>
          <w:marBottom w:val="0"/>
          <w:divBdr>
            <w:top w:val="single" w:sz="4" w:space="0" w:color="000000"/>
            <w:left w:val="none" w:sz="0" w:space="15" w:color="auto"/>
            <w:bottom w:val="none" w:sz="0" w:space="0" w:color="auto"/>
            <w:right w:val="none" w:sz="0" w:space="15" w:color="auto"/>
          </w:divBdr>
          <w:divsChild>
            <w:div w:id="112119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03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12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1643641">
          <w:marLeft w:val="0"/>
          <w:marRight w:val="0"/>
          <w:marTop w:val="0"/>
          <w:marBottom w:val="0"/>
          <w:divBdr>
            <w:top w:val="single" w:sz="4" w:space="0" w:color="000000"/>
            <w:left w:val="none" w:sz="0" w:space="15" w:color="auto"/>
            <w:bottom w:val="none" w:sz="0" w:space="0" w:color="auto"/>
            <w:right w:val="none" w:sz="0" w:space="15" w:color="auto"/>
          </w:divBdr>
          <w:divsChild>
            <w:div w:id="683753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050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894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0297125">
          <w:marLeft w:val="0"/>
          <w:marRight w:val="0"/>
          <w:marTop w:val="0"/>
          <w:marBottom w:val="0"/>
          <w:divBdr>
            <w:top w:val="single" w:sz="4" w:space="0" w:color="000000"/>
            <w:left w:val="none" w:sz="0" w:space="15" w:color="auto"/>
            <w:bottom w:val="none" w:sz="0" w:space="0" w:color="auto"/>
            <w:right w:val="none" w:sz="0" w:space="15" w:color="auto"/>
          </w:divBdr>
          <w:divsChild>
            <w:div w:id="200542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443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222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824731">
          <w:marLeft w:val="0"/>
          <w:marRight w:val="0"/>
          <w:marTop w:val="0"/>
          <w:marBottom w:val="0"/>
          <w:divBdr>
            <w:top w:val="single" w:sz="4" w:space="0" w:color="000000"/>
            <w:left w:val="none" w:sz="0" w:space="15" w:color="auto"/>
            <w:bottom w:val="none" w:sz="0" w:space="0" w:color="auto"/>
            <w:right w:val="none" w:sz="0" w:space="15" w:color="auto"/>
          </w:divBdr>
          <w:divsChild>
            <w:div w:id="39523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530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930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9075700">
          <w:marLeft w:val="0"/>
          <w:marRight w:val="0"/>
          <w:marTop w:val="0"/>
          <w:marBottom w:val="0"/>
          <w:divBdr>
            <w:top w:val="single" w:sz="4" w:space="0" w:color="000000"/>
            <w:left w:val="none" w:sz="0" w:space="15" w:color="auto"/>
            <w:bottom w:val="none" w:sz="0" w:space="0" w:color="auto"/>
            <w:right w:val="none" w:sz="0" w:space="15" w:color="auto"/>
          </w:divBdr>
          <w:divsChild>
            <w:div w:id="97873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540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099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9676051">
          <w:marLeft w:val="0"/>
          <w:marRight w:val="0"/>
          <w:marTop w:val="0"/>
          <w:marBottom w:val="0"/>
          <w:divBdr>
            <w:top w:val="single" w:sz="4" w:space="0" w:color="000000"/>
            <w:left w:val="none" w:sz="0" w:space="15" w:color="auto"/>
            <w:bottom w:val="none" w:sz="0" w:space="0" w:color="auto"/>
            <w:right w:val="none" w:sz="0" w:space="15" w:color="auto"/>
          </w:divBdr>
          <w:divsChild>
            <w:div w:id="48601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457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96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8218173">
          <w:marLeft w:val="0"/>
          <w:marRight w:val="0"/>
          <w:marTop w:val="0"/>
          <w:marBottom w:val="0"/>
          <w:divBdr>
            <w:top w:val="single" w:sz="4" w:space="0" w:color="000000"/>
            <w:left w:val="none" w:sz="0" w:space="15" w:color="auto"/>
            <w:bottom w:val="none" w:sz="0" w:space="0" w:color="auto"/>
            <w:right w:val="none" w:sz="0" w:space="15" w:color="auto"/>
          </w:divBdr>
          <w:divsChild>
            <w:div w:id="154810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836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467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0017718">
          <w:marLeft w:val="0"/>
          <w:marRight w:val="0"/>
          <w:marTop w:val="0"/>
          <w:marBottom w:val="0"/>
          <w:divBdr>
            <w:top w:val="single" w:sz="4" w:space="0" w:color="000000"/>
            <w:left w:val="none" w:sz="0" w:space="15" w:color="auto"/>
            <w:bottom w:val="none" w:sz="0" w:space="0" w:color="auto"/>
            <w:right w:val="none" w:sz="0" w:space="15" w:color="auto"/>
          </w:divBdr>
          <w:divsChild>
            <w:div w:id="163637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885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2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901315">
          <w:marLeft w:val="0"/>
          <w:marRight w:val="0"/>
          <w:marTop w:val="0"/>
          <w:marBottom w:val="0"/>
          <w:divBdr>
            <w:top w:val="single" w:sz="4" w:space="0" w:color="000000"/>
            <w:left w:val="none" w:sz="0" w:space="15" w:color="auto"/>
            <w:bottom w:val="none" w:sz="0" w:space="0" w:color="auto"/>
            <w:right w:val="none" w:sz="0" w:space="15" w:color="auto"/>
          </w:divBdr>
          <w:divsChild>
            <w:div w:id="150839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392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68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4639312">
          <w:marLeft w:val="0"/>
          <w:marRight w:val="0"/>
          <w:marTop w:val="0"/>
          <w:marBottom w:val="0"/>
          <w:divBdr>
            <w:top w:val="single" w:sz="4" w:space="0" w:color="000000"/>
            <w:left w:val="none" w:sz="0" w:space="15" w:color="auto"/>
            <w:bottom w:val="none" w:sz="0" w:space="0" w:color="auto"/>
            <w:right w:val="none" w:sz="0" w:space="15" w:color="auto"/>
          </w:divBdr>
          <w:divsChild>
            <w:div w:id="97819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897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195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1611050">
          <w:marLeft w:val="0"/>
          <w:marRight w:val="0"/>
          <w:marTop w:val="0"/>
          <w:marBottom w:val="0"/>
          <w:divBdr>
            <w:top w:val="single" w:sz="4" w:space="0" w:color="000000"/>
            <w:left w:val="none" w:sz="0" w:space="15" w:color="auto"/>
            <w:bottom w:val="none" w:sz="0" w:space="0" w:color="auto"/>
            <w:right w:val="none" w:sz="0" w:space="15" w:color="auto"/>
          </w:divBdr>
          <w:divsChild>
            <w:div w:id="16915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310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78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1306883">
          <w:marLeft w:val="0"/>
          <w:marRight w:val="0"/>
          <w:marTop w:val="0"/>
          <w:marBottom w:val="0"/>
          <w:divBdr>
            <w:top w:val="single" w:sz="4" w:space="0" w:color="000000"/>
            <w:left w:val="none" w:sz="0" w:space="15" w:color="auto"/>
            <w:bottom w:val="none" w:sz="0" w:space="0" w:color="auto"/>
            <w:right w:val="none" w:sz="0" w:space="15" w:color="auto"/>
          </w:divBdr>
          <w:divsChild>
            <w:div w:id="57358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733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03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4432673">
          <w:marLeft w:val="0"/>
          <w:marRight w:val="0"/>
          <w:marTop w:val="0"/>
          <w:marBottom w:val="0"/>
          <w:divBdr>
            <w:top w:val="single" w:sz="4" w:space="0" w:color="000000"/>
            <w:left w:val="none" w:sz="0" w:space="15" w:color="auto"/>
            <w:bottom w:val="none" w:sz="0" w:space="0" w:color="auto"/>
            <w:right w:val="none" w:sz="0" w:space="15" w:color="auto"/>
          </w:divBdr>
          <w:divsChild>
            <w:div w:id="9971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705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69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330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77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42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71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67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91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464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000000"/>
                        <w:right w:val="none" w:sz="0" w:space="0" w:color="auto"/>
                      </w:divBdr>
                      <w:divsChild>
                        <w:div w:id="211967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694453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5699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1472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09192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540388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7031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0644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52581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65690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7321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954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0731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458374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198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6800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02121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360015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3885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2688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64479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2002849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7897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0079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61472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000000"/>
                        <w:right w:val="none" w:sz="0" w:space="0" w:color="auto"/>
                      </w:divBdr>
                      <w:divsChild>
                        <w:div w:id="1787306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588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212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2630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98804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539779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910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6167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50296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980227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7666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403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36589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748528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6573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422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2476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670251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15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2100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050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05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251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132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67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4" w:space="0" w:color="000000"/>
                        <w:right w:val="none" w:sz="0" w:space="0" w:color="auto"/>
                      </w:divBdr>
                      <w:divsChild>
                        <w:div w:id="1762875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78138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330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2402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34725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631979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6178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9949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89285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781759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759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8199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68758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857354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6001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8796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30918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414591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0425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9085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55838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857162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7357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4046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22707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4" w:space="0" w:color="000000"/>
                        <w:right w:val="none" w:sz="0" w:space="0" w:color="auto"/>
                      </w:divBdr>
                      <w:divsChild>
                        <w:div w:id="1095827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13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3000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5402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7118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629477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8758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3752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8483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766314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161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8359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08524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050805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7956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3435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38559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401102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8120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1260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16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2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hauspielhaus.ch/de/personen/34884/lena-newton?origin=34881" TargetMode="External"/><Relationship Id="rId13" Type="http://schemas.openxmlformats.org/officeDocument/2006/relationships/hyperlink" Target="https://www.schauspielhaus.ch/de/personen/36337/fuka-arai?origin=34881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https://www.schauspielhaus.ch/de/personen/34882/satoko-ichihara?origin=34881" TargetMode="External"/><Relationship Id="rId12" Type="http://schemas.openxmlformats.org/officeDocument/2006/relationships/hyperlink" Target="https://www.schauspielhaus.ch/de/personen/35429/tarun-kade?origin=34881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www.schauspielhaus.ch/de/personen/2699/lisa-walder?origin=34881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schauspielhaus.ch/de/personen/36763/adam-kaplan?origin=34881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schauspielhaus.ch/de/personen/31585/malin-speicher?origin=34881" TargetMode="External"/><Relationship Id="rId10" Type="http://schemas.openxmlformats.org/officeDocument/2006/relationships/hyperlink" Target="https://www.schauspielhaus.ch/de/personen/35084/zooey-agro?origin=34881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schauspielhaus.ch/de/personen/34618/belle-santos?origin=34881" TargetMode="External"/><Relationship Id="rId14" Type="http://schemas.openxmlformats.org/officeDocument/2006/relationships/hyperlink" Target="https://www.schauspielhaus.ch/de/personen/22761/sarah-maria-hemmerling?origin=34881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Marketing_Kommunikation\06%20-%20Vorlagen\25_26\schauspielhaus_brief.dot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schauspielhaus_brief.dotm</Template>
  <TotalTime>0</TotalTime>
  <Pages>1</Pages>
  <Words>245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Fenercioglu Kaye</dc:creator>
  <cp:keywords/>
  <dc:description/>
  <cp:lastModifiedBy>Fenercioglu Kaye</cp:lastModifiedBy>
  <cp:revision>2</cp:revision>
  <cp:lastPrinted>2024-06-24T13:01:00Z</cp:lastPrinted>
  <dcterms:created xsi:type="dcterms:W3CDTF">2025-10-18T12:21:00Z</dcterms:created>
  <dcterms:modified xsi:type="dcterms:W3CDTF">2025-10-18T12:21:00Z</dcterms:modified>
</cp:coreProperties>
</file>